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袁少勋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LINUX操作系统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LINUX操作系统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Linux网络操作系统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计算机类241;计算机类242;计算机类244;计算机类243;智能23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7~15(单)周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